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CBA22-5298-4D8D-A3F2-2DD17D8D6BEA}"/>
</file>

<file path=customXml/itemProps3.xml><?xml version="1.0" encoding="utf-8"?>
<ds:datastoreItem xmlns:ds="http://schemas.openxmlformats.org/officeDocument/2006/customXml" ds:itemID="{4823F3ED-DA19-4E15-A77B-D48A434F6BD3}"/>
</file>

<file path=customXml/itemProps4.xml><?xml version="1.0" encoding="utf-8"?>
<ds:datastoreItem xmlns:ds="http://schemas.openxmlformats.org/officeDocument/2006/customXml" ds:itemID="{AC5A33B4-CCCD-43BA-B8D8-A9398CDD31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